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Created by docx4j 6.1.2 (Apache licensed) using REFERENCE JAXB in Oracle Java 11.0.10 on Linux -->
    <w:p>
      <w:pPr>
        <w:spacing w:after="180"/>
        <w:ind w:left="120"/>
        <w:jc w:val="left"/>
      </w:pPr>
    </w:p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Üldandmed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grupi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2025/319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 hindamise ID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5159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Tellimuse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19.08.2025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Natalja Rüütel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03.09.2025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03.09.2025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Lähteülesande koostaja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Eva Männiste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seisund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Kinnitatud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25-4330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viis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Otsustuskorras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Vara võõrandamine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alaliik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Tasuta või alla hariliku väärtuse kohalikule omavalitsusele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Taotlemise eesmärk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Kinnisasja võõrandamine Kose vallale riigivaraseaduse § 33 lõike 1 punkti 1 alusel jalg- ja jalgrattatee ning kuivenduskraavi rajamiseks.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Hinnatav vara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valitseja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Majandus- ja Kommunikatsiooniministeerium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volitatud asutus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Maa- ja Ruumiamet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KV117347M1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RKVRi objekti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KV117347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Maakond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Harju maakond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Omavalitsus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Kose vald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Asutusüksus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Kose-Uuemõisa alevik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Lähiaadress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Pihlaka kergtee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Katastriüksuse tunnus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33801:001:2090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Kinnistu registriosa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26203550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Sihtotstarve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TRANSPORDIMAA 100%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Pindala (m²)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7123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Jääkmaksumus bilansis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218,61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Maksustamishind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7123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Lisaandmed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66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Üldplaneeringu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Kose valla üldplaneeringu (kehtestatud Kose Vallavolikogu 22.06.2021 otsusega nr 284) kohaselt jääb Pihlaka kergtee kinnisasi tiheasustusega alale ning väikeelamu maa-ala juhtotstarbega alale. Üldplaneeringu maakasutusplaanil on Pihlaka tänava äärde märgitud kergliikujate liikumissuund ehk sinna on planeeritud jalg- ja jalgrattatee.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Planeeringute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Parim kasutus transpordimaa.</w:t>
            </w:r>
          </w:p>
        </w:tc>
      </w:tr>
      <w:tr>
        <w:trPr>
          <w:trHeight w:val="3480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Sideehitise kaitsevöönd/540.74, Sideehitise kaitsevöönd/16.49, Sideehitise kaitsevöönd/2.87, Sideehitise kaitsevöönd/7.05, Sideehitise kaitsevöönd/3.52, Sideehitise kaitsevöönd/2.87, Sideehitise kaitsevöönd/7.49, Sideehitise kaitsevöönd/18.77, Sideehitise kaitsevöönd/42.13, Sideehitise kaitsevöönd/39.77, Ühisveevärgi ja -kanalisatsiooni vöönd/174.44, Avalikult kasutatava tee kaitsevöönd/61.31, Sideehitise kaitsevöönd/54.28, Elektripaigaldise kaitsevöönd/598.41, Elektripaigaldise kaitsevöönd/15.11, Elektripaigaldise kaitsevöönd/598.35, Elektripaigaldise kaitsevöönd/621.51, Planeeringu ala/7123.44, Uuringu ala/7123.44, Planeeringu ala/7123.44, Planeeringu ala/7123.44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Oluline mõju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Seotud lepingud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Lepingud puuduvad.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Turuandmed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12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Aktiivse turu olemasolu hinnang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Hoonestamata maade müügiturg samas piirkonnas on keskmiselt aktiivne. Samas transpordimaa sihtotstarbega kinnisasjad on väheatraktiivsed ja nõudlus nende vastu puudub, aktiivne turg puudub.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Ülevaade sarnastest tehingutest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Ajavahemikul 01.01.2024-03.09.2025 on Harju maakonnas toimunud 11 tehingut transpordimaaga, millest enamus ei olnud vabaturutehingud.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Sarnaste varade pakkumiste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Piirkonna aktiivsema kinnisvara pakkumiste portaali kv.ee andmetel ei ole Harju maakonnas pakkumisel ühtegi hoonestamata transpordimaa sihtotstarbega kinnisasja.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Hindamiskäik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93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Hindamiskäigu selgitus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Hinnatava vara parima kasutusena oleme käsitlenud kasutust transpordimaana. Arvestades sellega, et müügitehingute analüüsi tehingute pealt teha ei saa, oleme hariliku väärtuse hindamisel lähtunud riigivaraseaduse § 46 lg 2 punkti 1 ja Vabariigi Valitsuse 09.03.2023 kehtestatud määruse nr 22 „Kinnisasja erakorralise hindamise kord" § 12 lg 4 alusel maa maksustamishinnast.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Hindamise tulemus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7123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märkused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Hindamistulemus ei sisalda käibemaksu.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